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D67A54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 w:rsidR="00B66D39"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>
          <v:rect id="_x0000_s1029" style="position:absolute;left:0;text-align:left;margin-left:61.15pt;margin-top:40.2pt;width:20.25pt;height:18pt;z-index:251661312"/>
        </w:pict>
      </w:r>
      <w:r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DF3631" w:rsidP="00DF3631">
      <w:pPr>
        <w:jc w:val="both"/>
      </w:pPr>
      <w:r>
        <w:rPr>
          <w:noProof/>
          <w:lang w:eastAsia="el-GR"/>
        </w:rPr>
        <w:pict>
          <v:rect id="_x0000_s1030" style="position:absolute;left:0;text-align:left;margin-left:91.8pt;margin-top:21.35pt;width:20.25pt;height:18pt;z-index:251663360"/>
        </w:pict>
      </w:r>
      <w:r>
        <w:t>Συνάφεια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7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A5204">
    <w:pPr>
      <w:pStyle w:val="a4"/>
    </w:pPr>
    <w:bookmarkStart w:id="0" w:name="_GoBack"/>
    <w:bookmarkEnd w:id="0"/>
    <w:r w:rsidRPr="00332504"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332504"/>
    <w:rsid w:val="00402759"/>
    <w:rsid w:val="00B66D39"/>
    <w:rsid w:val="00B77610"/>
    <w:rsid w:val="00D56A3C"/>
    <w:rsid w:val="00D67A54"/>
    <w:rsid w:val="00D85CF1"/>
    <w:rsid w:val="00DF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064FD-3AE9-4DD8-B247-27C32C97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user100</cp:lastModifiedBy>
  <cp:revision>6</cp:revision>
  <cp:lastPrinted>2020-08-04T05:28:00Z</cp:lastPrinted>
  <dcterms:created xsi:type="dcterms:W3CDTF">2020-08-04T04:53:00Z</dcterms:created>
  <dcterms:modified xsi:type="dcterms:W3CDTF">2020-08-04T05:52:00Z</dcterms:modified>
</cp:coreProperties>
</file>